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8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智能251;智能252;计算机252;医信251;计算机251;医信252;计算机254;计算机253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